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244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赵明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8~17周</w:t>
      </w:r>
    </w:p>
    <w:bookmarkStart w:id="1" w:name="124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(042511—001)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中药分析学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(042228—001)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(042511—002)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中药九23（屠呦呦班）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(042511—001)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中药分析学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(042228—001)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(042511—002)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中药九23（屠呦呦班）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(042511—002)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中药九23（屠呦呦班）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(042511—002)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中药九23（屠呦呦班）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